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6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卫生经济管理学院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公共事业管理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公管253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206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曾智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吕佳萍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公共事业管理专业导论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高丽娜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公共事业管理专业导论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孙源源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潘金宽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吕佳萍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王严崧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公共事业管理专业导论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高丽娜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公共事业管理专业导论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孙源源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潘金宽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吕佳萍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王严崧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吕佳萍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吕佳萍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(110031—026)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王红云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280122—017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体育Ⅰ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